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278" w:rsidRDefault="007F56CA" w:rsidP="00C123B1">
      <w:pPr>
        <w:rPr>
          <w:rFonts w:ascii="Cambria" w:hAnsi="Cambria" w:cs="Cambria"/>
          <w:lang w:eastAsia="pl-PL"/>
        </w:rPr>
      </w:pPr>
      <w:r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324.5pt;margin-top:-34.25pt;width:132pt;height:132pt;rotation:710465fd;z-index:-1" wrapcoords="-123 0 -123 21477 21600 21477 21600 0 -123 0">
            <v:imagedata r:id="rId8" o:title=""/>
            <w10:wrap type="tight"/>
          </v:shape>
        </w:pict>
      </w:r>
    </w:p>
    <w:p w:rsidR="00021278" w:rsidRPr="000261E6" w:rsidRDefault="00021278" w:rsidP="000261E6">
      <w:pP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ZADANIA</w:t>
      </w:r>
    </w:p>
    <w:p w:rsidR="00021278" w:rsidRDefault="00021278" w:rsidP="00CC7C6F">
      <w:pPr>
        <w:jc w:val="center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021278" w:rsidRPr="00FA6266" w:rsidRDefault="00021278" w:rsidP="007F56CA">
      <w:pPr>
        <w:numPr>
          <w:ilvl w:val="0"/>
          <w:numId w:val="6"/>
        </w:num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FA6266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Matka ma 42 lata, córka jest o 30 lat młodsza. Ile  lat temu wiek córki stanowił czwartą część wieku matki?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</w:p>
    <w:p w:rsidR="00021278" w:rsidRPr="00FA6266" w:rsidRDefault="00021278" w:rsidP="007F56CA">
      <w:pPr>
        <w:numPr>
          <w:ilvl w:val="0"/>
          <w:numId w:val="6"/>
        </w:num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FA6266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Krzysztof ma tyle lat ile Ola miała trzy lata temu. 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 w:rsidRPr="00FA6266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Za dwa lata będą mieli łącznie 91 lat .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 w:rsidRPr="00FA6266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Ile lat będzie miała każda z tych osób za 5 lat?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</w:p>
    <w:p w:rsidR="00021278" w:rsidRDefault="00021278" w:rsidP="007F56CA">
      <w:pPr>
        <w:numPr>
          <w:ilvl w:val="0"/>
          <w:numId w:val="6"/>
        </w:num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FA6266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Przed 10 laty ojciec był 6 razy starszy od syna. 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 w:rsidRPr="00FA6266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Za 10 lat ojciec będzie 2 razy starszy od syna. 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 w:rsidRPr="00FA6266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Ile lat dziś ma każdy z nich.</w:t>
      </w:r>
    </w:p>
    <w:p w:rsidR="00E02BF1" w:rsidRPr="00FA6266" w:rsidRDefault="00E02BF1" w:rsidP="00E02BF1">
      <w:pPr>
        <w:spacing w:line="360" w:lineRule="auto"/>
        <w:jc w:val="center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pict>
          <v:shape id="_x0000_i1025" type="#_x0000_t75" style="width:282.75pt;height:282.75pt">
            <v:imagedata r:id="rId9" o:title="MP900423032[1]"/>
          </v:shape>
        </w:pict>
      </w:r>
      <w:bookmarkStart w:id="0" w:name="_GoBack"/>
      <w:bookmarkEnd w:id="0"/>
    </w:p>
    <w:sectPr w:rsidR="00E02BF1" w:rsidRPr="00FA6266" w:rsidSect="001400E4">
      <w:headerReference w:type="default" r:id="rId10"/>
      <w:pgSz w:w="11907" w:h="16839" w:code="9"/>
      <w:pgMar w:top="993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6CA" w:rsidRDefault="007F56CA">
      <w:pPr>
        <w:spacing w:after="0" w:line="240" w:lineRule="auto"/>
      </w:pPr>
      <w:r>
        <w:separator/>
      </w:r>
    </w:p>
  </w:endnote>
  <w:endnote w:type="continuationSeparator" w:id="0">
    <w:p w:rsidR="007F56CA" w:rsidRDefault="007F5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6CA" w:rsidRDefault="007F56CA">
      <w:pPr>
        <w:spacing w:after="0" w:line="240" w:lineRule="auto"/>
      </w:pPr>
      <w:r>
        <w:separator/>
      </w:r>
    </w:p>
  </w:footnote>
  <w:footnote w:type="continuationSeparator" w:id="0">
    <w:p w:rsidR="007F56CA" w:rsidRDefault="007F56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278" w:rsidRDefault="007F56CA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03.65pt;width:32.25pt;height:594pt;z-index:2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021278" w:rsidRPr="002C4363" w:rsidRDefault="00021278">
                <w:pPr>
                  <w:jc w:val="center"/>
                  <w:rPr>
                    <w:color w:val="FFFFFF"/>
                  </w:rPr>
                </w:pPr>
                <w:r w:rsidRPr="00CC7C6F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Rozwiązywanie zadań tekstowych z zastosowaniem równań</w:t>
                </w:r>
                <w:r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 xml:space="preserve"> – wiek osób</w:t>
                </w:r>
                <w:r w:rsidRPr="00FA041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FA0416">
                  <w:rPr>
                    <w:color w:val="FFFFFF"/>
                  </w:rPr>
                  <w:t xml:space="preserve"> </w:t>
                </w:r>
                <w:r>
                  <w:rPr>
                    <w:color w:val="FFFFFF"/>
                  </w:rPr>
                  <w:t xml:space="preserve">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021278" w:rsidRPr="002C4363" w:rsidRDefault="00021278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021278" w:rsidRDefault="00021278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437479FA"/>
    <w:multiLevelType w:val="hybridMultilevel"/>
    <w:tmpl w:val="6F4C4BE2"/>
    <w:lvl w:ilvl="0" w:tplc="577C9A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E36C0A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1278"/>
    <w:rsid w:val="000242FB"/>
    <w:rsid w:val="00024628"/>
    <w:rsid w:val="000261E6"/>
    <w:rsid w:val="00026B64"/>
    <w:rsid w:val="00033585"/>
    <w:rsid w:val="000335B4"/>
    <w:rsid w:val="00034A5D"/>
    <w:rsid w:val="00057357"/>
    <w:rsid w:val="0006064E"/>
    <w:rsid w:val="00060DF6"/>
    <w:rsid w:val="00061311"/>
    <w:rsid w:val="00065FE4"/>
    <w:rsid w:val="0006755C"/>
    <w:rsid w:val="00071C70"/>
    <w:rsid w:val="00076A0C"/>
    <w:rsid w:val="000971A1"/>
    <w:rsid w:val="000A0867"/>
    <w:rsid w:val="000A2600"/>
    <w:rsid w:val="000B0AC9"/>
    <w:rsid w:val="000C3545"/>
    <w:rsid w:val="000D10B5"/>
    <w:rsid w:val="000D1D6A"/>
    <w:rsid w:val="000D40A9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A2247"/>
    <w:rsid w:val="001B3C03"/>
    <w:rsid w:val="001F0A36"/>
    <w:rsid w:val="001F5700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2A82"/>
    <w:rsid w:val="002E7CAF"/>
    <w:rsid w:val="002F4745"/>
    <w:rsid w:val="003012F8"/>
    <w:rsid w:val="00313C00"/>
    <w:rsid w:val="00313C77"/>
    <w:rsid w:val="003164B5"/>
    <w:rsid w:val="00322D94"/>
    <w:rsid w:val="003245E6"/>
    <w:rsid w:val="00335D2A"/>
    <w:rsid w:val="003367CA"/>
    <w:rsid w:val="0034678F"/>
    <w:rsid w:val="00353F0A"/>
    <w:rsid w:val="00363955"/>
    <w:rsid w:val="0036692F"/>
    <w:rsid w:val="00366C37"/>
    <w:rsid w:val="0036777D"/>
    <w:rsid w:val="00367BDF"/>
    <w:rsid w:val="003810ED"/>
    <w:rsid w:val="00382C0E"/>
    <w:rsid w:val="00384396"/>
    <w:rsid w:val="0038484B"/>
    <w:rsid w:val="0038487C"/>
    <w:rsid w:val="00384986"/>
    <w:rsid w:val="0038515A"/>
    <w:rsid w:val="0038668F"/>
    <w:rsid w:val="00386D66"/>
    <w:rsid w:val="00391A6E"/>
    <w:rsid w:val="003B20EB"/>
    <w:rsid w:val="003B51C4"/>
    <w:rsid w:val="003C2150"/>
    <w:rsid w:val="003C50D3"/>
    <w:rsid w:val="003E79E5"/>
    <w:rsid w:val="003F6AB7"/>
    <w:rsid w:val="0043523E"/>
    <w:rsid w:val="00440514"/>
    <w:rsid w:val="00445235"/>
    <w:rsid w:val="00456B46"/>
    <w:rsid w:val="00483427"/>
    <w:rsid w:val="0048674D"/>
    <w:rsid w:val="00487F14"/>
    <w:rsid w:val="00494865"/>
    <w:rsid w:val="00495CF1"/>
    <w:rsid w:val="004C5379"/>
    <w:rsid w:val="004D3BBC"/>
    <w:rsid w:val="004E612C"/>
    <w:rsid w:val="004F659D"/>
    <w:rsid w:val="00524E3C"/>
    <w:rsid w:val="00525657"/>
    <w:rsid w:val="00526002"/>
    <w:rsid w:val="00533D49"/>
    <w:rsid w:val="00541E77"/>
    <w:rsid w:val="00567D35"/>
    <w:rsid w:val="00573FD3"/>
    <w:rsid w:val="0057500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4DC"/>
    <w:rsid w:val="005D1E81"/>
    <w:rsid w:val="005E12F5"/>
    <w:rsid w:val="005E1805"/>
    <w:rsid w:val="005E31C7"/>
    <w:rsid w:val="005E5D03"/>
    <w:rsid w:val="00602A02"/>
    <w:rsid w:val="006055F4"/>
    <w:rsid w:val="00621A99"/>
    <w:rsid w:val="00635B8C"/>
    <w:rsid w:val="006364AD"/>
    <w:rsid w:val="006369DA"/>
    <w:rsid w:val="00637734"/>
    <w:rsid w:val="00652825"/>
    <w:rsid w:val="006541E7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019AE"/>
    <w:rsid w:val="00710464"/>
    <w:rsid w:val="00710F39"/>
    <w:rsid w:val="007137D8"/>
    <w:rsid w:val="0072290E"/>
    <w:rsid w:val="00723E7A"/>
    <w:rsid w:val="007404D3"/>
    <w:rsid w:val="007406D8"/>
    <w:rsid w:val="00744622"/>
    <w:rsid w:val="007646BC"/>
    <w:rsid w:val="00784236"/>
    <w:rsid w:val="00786B2F"/>
    <w:rsid w:val="00793A5B"/>
    <w:rsid w:val="007A1EF6"/>
    <w:rsid w:val="007A3C57"/>
    <w:rsid w:val="007A5143"/>
    <w:rsid w:val="007B1667"/>
    <w:rsid w:val="007B4978"/>
    <w:rsid w:val="007D0166"/>
    <w:rsid w:val="007E71C0"/>
    <w:rsid w:val="007F56CA"/>
    <w:rsid w:val="007F6E27"/>
    <w:rsid w:val="007F7E19"/>
    <w:rsid w:val="00807254"/>
    <w:rsid w:val="00815B14"/>
    <w:rsid w:val="00822FD0"/>
    <w:rsid w:val="00843353"/>
    <w:rsid w:val="00850ED2"/>
    <w:rsid w:val="00863F70"/>
    <w:rsid w:val="008647E8"/>
    <w:rsid w:val="0086594A"/>
    <w:rsid w:val="0087262D"/>
    <w:rsid w:val="00875826"/>
    <w:rsid w:val="00886633"/>
    <w:rsid w:val="008A173B"/>
    <w:rsid w:val="008A2553"/>
    <w:rsid w:val="008A7D0B"/>
    <w:rsid w:val="008C3BDB"/>
    <w:rsid w:val="008D3515"/>
    <w:rsid w:val="008E0E29"/>
    <w:rsid w:val="008E3144"/>
    <w:rsid w:val="008F2AF5"/>
    <w:rsid w:val="008F7EA5"/>
    <w:rsid w:val="0090720A"/>
    <w:rsid w:val="00911D3A"/>
    <w:rsid w:val="00923D27"/>
    <w:rsid w:val="0092452D"/>
    <w:rsid w:val="009306AC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862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C5C81"/>
    <w:rsid w:val="00AD0E2A"/>
    <w:rsid w:val="00AD213D"/>
    <w:rsid w:val="00AF7E19"/>
    <w:rsid w:val="00B20264"/>
    <w:rsid w:val="00B20E1A"/>
    <w:rsid w:val="00B25C9D"/>
    <w:rsid w:val="00B2641F"/>
    <w:rsid w:val="00B2712A"/>
    <w:rsid w:val="00B27A6C"/>
    <w:rsid w:val="00B528D2"/>
    <w:rsid w:val="00B55938"/>
    <w:rsid w:val="00B67C58"/>
    <w:rsid w:val="00B71DFC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25310"/>
    <w:rsid w:val="00C34D7F"/>
    <w:rsid w:val="00C4260D"/>
    <w:rsid w:val="00C56F1F"/>
    <w:rsid w:val="00C73231"/>
    <w:rsid w:val="00C73DB8"/>
    <w:rsid w:val="00C75285"/>
    <w:rsid w:val="00C86A10"/>
    <w:rsid w:val="00CA60E8"/>
    <w:rsid w:val="00CB6A6A"/>
    <w:rsid w:val="00CC4027"/>
    <w:rsid w:val="00CC7C6F"/>
    <w:rsid w:val="00CD4929"/>
    <w:rsid w:val="00CD6123"/>
    <w:rsid w:val="00CE577E"/>
    <w:rsid w:val="00D00048"/>
    <w:rsid w:val="00D055A4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476AE"/>
    <w:rsid w:val="00D61106"/>
    <w:rsid w:val="00D623FB"/>
    <w:rsid w:val="00D62D67"/>
    <w:rsid w:val="00D6553D"/>
    <w:rsid w:val="00D75403"/>
    <w:rsid w:val="00D7577B"/>
    <w:rsid w:val="00D90B1D"/>
    <w:rsid w:val="00DA1DCA"/>
    <w:rsid w:val="00DB718D"/>
    <w:rsid w:val="00DC28F1"/>
    <w:rsid w:val="00DE4947"/>
    <w:rsid w:val="00DF0D08"/>
    <w:rsid w:val="00E02BF1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504F5"/>
    <w:rsid w:val="00E6075E"/>
    <w:rsid w:val="00E81087"/>
    <w:rsid w:val="00EC015C"/>
    <w:rsid w:val="00EC4C37"/>
    <w:rsid w:val="00EC6BF1"/>
    <w:rsid w:val="00ED65FA"/>
    <w:rsid w:val="00EE2065"/>
    <w:rsid w:val="00EE2B0C"/>
    <w:rsid w:val="00EF2CB1"/>
    <w:rsid w:val="00EF6334"/>
    <w:rsid w:val="00F13A03"/>
    <w:rsid w:val="00F42F1F"/>
    <w:rsid w:val="00F45D0A"/>
    <w:rsid w:val="00F53D26"/>
    <w:rsid w:val="00F541B2"/>
    <w:rsid w:val="00F6262A"/>
    <w:rsid w:val="00F62F5F"/>
    <w:rsid w:val="00F65C84"/>
    <w:rsid w:val="00F93220"/>
    <w:rsid w:val="00FA0416"/>
    <w:rsid w:val="00FA3D50"/>
    <w:rsid w:val="00FA6266"/>
    <w:rsid w:val="00FC3E79"/>
    <w:rsid w:val="00FC485E"/>
    <w:rsid w:val="00FE038A"/>
    <w:rsid w:val="00FE0AA4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E79E5"/>
    <w:rPr>
      <w:b/>
      <w:bCs/>
    </w:rPr>
  </w:style>
  <w:style w:type="character" w:styleId="Uwydatnienie">
    <w:name w:val="Emphasis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E79E5"/>
    <w:rPr>
      <w:color w:val="000000"/>
      <w:u w:val="single"/>
    </w:rPr>
  </w:style>
  <w:style w:type="character" w:styleId="Tytuksiki">
    <w:name w:val="Book Title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3E79E5"/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05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51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Równania. III etap edukacyjny</dc:subject>
  <dc:creator>Ania</dc:creator>
  <cp:keywords>Analiza, równanie, rozwiązanie, etapy rozwiązań</cp:keywords>
  <cp:lastModifiedBy>Ania</cp:lastModifiedBy>
  <cp:revision>6</cp:revision>
  <cp:lastPrinted>2013-08-27T22:36:00Z</cp:lastPrinted>
  <dcterms:created xsi:type="dcterms:W3CDTF">2013-08-22T17:27:00Z</dcterms:created>
  <dcterms:modified xsi:type="dcterms:W3CDTF">2013-08-27T22:36:00Z</dcterms:modified>
</cp:coreProperties>
</file>